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1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王路得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41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医学统计与工程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医学统计与工程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医信23;智能23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生物医学传感与检测*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