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11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王天舒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211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计算机类243;计算机类244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计算机系统基础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计算机类241;计算机类242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