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1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沈晓婧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91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药学251;药学252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4~6(双),7~10,12~17周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药学253;药管25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数理统计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(r400064—001)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6~10,12~17周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中医九25;中药九（屠呦呦班）25;中西临九25;中药九25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