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中医方法论与数据科学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中医方法论与数据科学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中医临床信息学概论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计算机类241;计算机类244;计算机类243;计算机类242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