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李雄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药学243;药学244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药学243;药学244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 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 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针推252;针推253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