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2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2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信息技术前沿进展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中西临241;中西临243;中西临242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数字信号处理课程设计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