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7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戴彩艳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7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数据挖掘及应用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数据挖掘及应用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Python高级应用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(080253—004)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计算机类243;计算机类244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Python高级应用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(080253—004)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计算机类243;计算机类244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