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戴丽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8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物理（上）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民族预科25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(082003—001)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 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针推251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药学241;药学242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