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张霞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自然语言处理课程设计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Python数据科学与医学实践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(089169—003)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中医八233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