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5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张季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35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信息检索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公管243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数字图像处理基础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(085002—001)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医信23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