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3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尹雪妍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3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(081339—001)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(081339—001)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机器学习综合设计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Web设计与开发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计算机类241;计算机类242;医信24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