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宋懿花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智能251;智能252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智能251;智能252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智能251;智能252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智能251;智能252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Python数据科学与医学实践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Python数据科学与医学实践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Python数据科学与医学实践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Python数据科学与医学实践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