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35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人工智能与信息技术学院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吴丽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35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Java程序设计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(081087—001)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信管23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Java程序设计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(081087—001)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信管23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Web设计与开发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(089158—004)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计算机类243;计算机类244;智能23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