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9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人工智能与信息技术学院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吕佳萍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89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公管253;公管254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临床251;临床252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