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3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佟瑶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83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智能设计综合实践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软件22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