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佘侃侃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VC++程序设计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VC++程序设计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VC++程序设计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程序设计基础课程设计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(088001—004)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计算机254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VC++程序设计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(080177—001)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信管24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