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5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科学技术处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王珊珊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18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动物实验生物安全与防护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(r300007—001)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2025级新生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