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高明亮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高明亮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高明亮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高明亮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400094—003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中药学专业综合实验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1~4,6~13周 (10:00-17:10)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高明亮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B3-304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