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马瑜璐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8~15周</w:t>
      </w:r>
    </w:p>
    <w:bookmarkStart w:id="1" w:name="5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