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中医254;中医255;中医256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中医254;中医255;中医256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