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陆兔林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1~4,6~13周 (10:00-17:10)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陆兔林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1~4,6~13周 (10:00-17:10)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陆兔林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B3-304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