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1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郁红礼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3~12周</w:t>
      </w:r>
    </w:p>
    <w:bookmarkStart w:id="1" w:name="61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