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8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贡岳松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8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中药231;中药233;中药232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中药231;中药233;中药232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(040018—008)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资源231;资源232;药制剂23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