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20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第一临床医学院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谭喜莹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8~15周</w:t>
      </w:r>
    </w:p>
    <w:bookmarkStart w:id="1" w:name="1020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