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13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董佳佳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8~17周</w:t>
      </w:r>
    </w:p>
    <w:bookmarkStart w:id="1" w:name="213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中药炮制工程学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(040924—001)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中药炮制工程学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(040924—001)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