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第三临床医学院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秦晓颖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10~15周</w:t>
      </w:r>
    </w:p>
    <w:bookmarkStart w:id="1" w:name="73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