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附属医院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10~11周</w:t>
      </w:r>
    </w:p>
    <w:bookmarkStart w:id="1" w:name="43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