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6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中药九24;中药九24（屠呦呦班）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中药类246;中药类245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药用植物生理生态学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(400089—001)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田方,张瑜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田方,李思蒙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048031—005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田方,胡杨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胡杨,田方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