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48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王月瑶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48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中药类243;中药类244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中药类243;中药类244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中药类243;中药类244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中药类243;中药类244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