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5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王均伟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2~17周</w:t>
      </w:r>
    </w:p>
    <w:bookmarkStart w:id="1" w:name="215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(040513—003)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(040513—003)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