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6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王喜章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6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中药九23;中药九23（屠呦呦班）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