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洪泽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70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中医八233;中医八231;中医八232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