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梅茜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7~12周</w:t>
      </w:r>
    </w:p>
    <w:bookmarkStart w:id="1" w:name="41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中药饮片加工炮制实验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(r040922—001)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