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96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第三临床医学院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杨苓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6~15周</w:t>
      </w:r>
    </w:p>
    <w:bookmarkStart w:id="1" w:name="1096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(041105—005)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6~7,10~15周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(041105—005)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6~7,10~15周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