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6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束雅春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4~14周</w:t>
      </w:r>
    </w:p>
    <w:bookmarkStart w:id="1" w:name="96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4~6(双),7~9(单),12~14周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(r048067—001)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4~6(双),7~9(单),12~14周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