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李思蒙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5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药用拉丁语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中药类241;中药类242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药用植物生理生态学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资源231;资源232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药用拉丁语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药用拉丁语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临床药学24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谷巍,李思蒙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田方,李思蒙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400089—001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药用植物生理生态学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11~15周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李思蒙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B8-207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