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9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49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(040667—003)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中药类243;中药类244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(r040607—001)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田方,张瑜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048031—004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采药Ⅱ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谷巍,张瑜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