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9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尹少平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229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药物制剂专业综合实验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药物制剂专业综合实验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药物制剂专业综合实验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药物制剂专业综合实验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药物制剂专业综合实验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