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孙善亮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38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人工智能与药物设计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中药九23（屠呦呦班）;中药九23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中药九24（屠呦呦班）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人工智能与药物设计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中药九23（屠呦呦班）;中药九23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