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4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姚薇薇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4~15周</w:t>
      </w:r>
    </w:p>
    <w:bookmarkStart w:id="1" w:name="134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