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4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教务处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周竹琇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12~13周</w:t>
      </w:r>
    </w:p>
    <w:bookmarkStart w:id="1" w:name="104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中制药22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