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041105—002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1~4,6~7,10~15周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041105—002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药理学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1~4,6~7,10~15周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吴亮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