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包贝华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040444—001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仪器分析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1~4,6~12周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B8-406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048057—004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实验技能基础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048057—004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实验技能基础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B3-102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048057—005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实验技能基础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B2-103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048057—005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实验技能基础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B2-103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048057—006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实验技能基础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048057—006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实验技能基础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包贝华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B3-103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