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559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刘圣金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1~3周</w:t>
      </w:r>
    </w:p>
    <w:bookmarkStart w:id="1" w:name="55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中药鉴定学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(040735—003)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中药鉴定学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(040735—003)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