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余黎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上古医药与节气养生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上古医药与节气养生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上古医药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水疗康养学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