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Infinity~-Infinity周</w:t>
      </w:r>
    </w:p>
    <w:bookmarkStart w:id="1" w:name="5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400091—001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中药资源学认知实习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谷巍,严辉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