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6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高紫祎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1256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中医八251;中医八253;中医八252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