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4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国际教育学院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陶银鹦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224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护理241;护理242;护理243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护理241;护理242;护理243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