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诸葛健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2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中药251;中药252;中药253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中药251;中药252;中药253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