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党委学生工作部（与学生工作处合署）、人民武装部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瞿丹枫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2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